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/ Wohnzimmer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5970986" name="fd2029a0-d1b3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3832318" name="fd2029a0-d1b3-11f0-870b-5fcb9461745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06273819" name="2ef34a20-d1b4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623106" name="2ef34a20-d1b4-11f0-870b-5fcb9461745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Hinterbirchstrasse 14, 8180 Bülach</w:t>
          </w:r>
        </w:p>
        <w:p>
          <w:pPr>
            <w:spacing w:before="0" w:after="0"/>
          </w:pPr>
          <w:r>
            <w:t>614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